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 - short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60.8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60.8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30.4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44.4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44.4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88.9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88.9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0.934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